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59F08" w14:textId="5E0B1482" w:rsidR="002142EE" w:rsidRPr="00E3666A" w:rsidRDefault="00566AE3" w:rsidP="00B61EC8">
      <w:pPr>
        <w:spacing w:after="120" w:line="240" w:lineRule="auto"/>
        <w:jc w:val="right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Olecko, </w:t>
      </w:r>
      <w:r w:rsidR="00DB7899" w:rsidRPr="00E3666A">
        <w:rPr>
          <w:rFonts w:ascii="Arial" w:hAnsi="Arial" w:cs="Arial"/>
          <w:lang w:val="pl-PL"/>
        </w:rPr>
        <w:t>19</w:t>
      </w:r>
      <w:r w:rsidRPr="00E3666A">
        <w:rPr>
          <w:rFonts w:ascii="Arial" w:hAnsi="Arial" w:cs="Arial"/>
          <w:lang w:val="pl-PL"/>
        </w:rPr>
        <w:t xml:space="preserve"> </w:t>
      </w:r>
      <w:r w:rsidR="00B13CE9" w:rsidRPr="00E3666A">
        <w:rPr>
          <w:rFonts w:ascii="Arial" w:hAnsi="Arial" w:cs="Arial"/>
          <w:lang w:val="pl-PL"/>
        </w:rPr>
        <w:t>stycznia</w:t>
      </w:r>
      <w:r w:rsidRPr="00E3666A">
        <w:rPr>
          <w:rFonts w:ascii="Arial" w:hAnsi="Arial" w:cs="Arial"/>
          <w:lang w:val="pl-PL"/>
        </w:rPr>
        <w:t xml:space="preserve"> </w:t>
      </w:r>
      <w:r w:rsidR="007F11F6" w:rsidRPr="00E3666A">
        <w:rPr>
          <w:rFonts w:ascii="Arial" w:hAnsi="Arial" w:cs="Arial"/>
          <w:lang w:val="pl-PL"/>
        </w:rPr>
        <w:t>2026</w:t>
      </w:r>
      <w:r w:rsidRPr="00E3666A">
        <w:rPr>
          <w:rFonts w:ascii="Arial" w:hAnsi="Arial" w:cs="Arial"/>
          <w:lang w:val="pl-PL"/>
        </w:rPr>
        <w:t xml:space="preserve"> r.</w:t>
      </w:r>
      <w:r w:rsidRPr="00E3666A">
        <w:rPr>
          <w:rFonts w:ascii="Arial" w:hAnsi="Arial" w:cs="Arial"/>
          <w:lang w:val="pl-PL"/>
        </w:rPr>
        <w:br/>
      </w:r>
    </w:p>
    <w:p w14:paraId="4085EAD7" w14:textId="5FA879AF" w:rsidR="00465C05" w:rsidRPr="00E3666A" w:rsidRDefault="00566AE3" w:rsidP="00B61EC8">
      <w:pPr>
        <w:spacing w:after="120" w:line="240" w:lineRule="auto"/>
        <w:rPr>
          <w:rFonts w:ascii="Arial" w:hAnsi="Arial" w:cs="Arial"/>
          <w:sz w:val="26"/>
          <w:szCs w:val="26"/>
          <w:lang w:val="pl-PL"/>
        </w:rPr>
      </w:pPr>
      <w:r w:rsidRPr="00E3666A">
        <w:rPr>
          <w:rFonts w:ascii="Arial" w:hAnsi="Arial" w:cs="Arial"/>
          <w:lang w:val="pl-PL"/>
        </w:rPr>
        <w:t>Zespół Szkół Technicznych w Olecku</w:t>
      </w:r>
      <w:r w:rsidRPr="00E3666A">
        <w:rPr>
          <w:rFonts w:ascii="Arial" w:hAnsi="Arial" w:cs="Arial"/>
          <w:lang w:val="pl-PL"/>
        </w:rPr>
        <w:br/>
        <w:t>Plac Zamkowy 2, 19-400 Olecko</w:t>
      </w:r>
      <w:r w:rsidRPr="00E3666A">
        <w:rPr>
          <w:rFonts w:ascii="Arial" w:hAnsi="Arial" w:cs="Arial"/>
          <w:lang w:val="pl-PL"/>
        </w:rPr>
        <w:br/>
      </w:r>
      <w:r w:rsidR="003427F7" w:rsidRPr="00E3666A">
        <w:rPr>
          <w:rFonts w:ascii="Arial" w:hAnsi="Arial" w:cs="Arial"/>
          <w:lang w:val="pl-PL"/>
        </w:rPr>
        <w:t>t</w:t>
      </w:r>
      <w:r w:rsidRPr="00E3666A">
        <w:rPr>
          <w:rFonts w:ascii="Arial" w:hAnsi="Arial" w:cs="Arial"/>
          <w:lang w:val="pl-PL"/>
        </w:rPr>
        <w:t>el.: 87 520 22 53</w:t>
      </w:r>
      <w:r w:rsidRPr="00E3666A">
        <w:rPr>
          <w:rFonts w:ascii="Arial" w:hAnsi="Arial" w:cs="Arial"/>
          <w:lang w:val="pl-PL"/>
        </w:rPr>
        <w:br/>
        <w:t xml:space="preserve">E-mail: </w:t>
      </w:r>
      <w:hyperlink r:id="rId8" w:history="1">
        <w:r w:rsidR="00C25E47" w:rsidRPr="00E3666A">
          <w:rPr>
            <w:rStyle w:val="Hipercze"/>
            <w:rFonts w:ascii="Arial" w:hAnsi="Arial" w:cs="Arial"/>
            <w:lang w:val="pl-PL"/>
          </w:rPr>
          <w:t>zst@zst.olecko.pl</w:t>
        </w:r>
      </w:hyperlink>
      <w:r w:rsidR="00C25E47" w:rsidRPr="00E3666A">
        <w:rPr>
          <w:rFonts w:ascii="Arial" w:hAnsi="Arial" w:cs="Arial"/>
          <w:lang w:val="pl-PL"/>
        </w:rPr>
        <w:t xml:space="preserve"> </w:t>
      </w:r>
      <w:r w:rsidRPr="00E3666A">
        <w:rPr>
          <w:rFonts w:ascii="Arial" w:hAnsi="Arial" w:cs="Arial"/>
          <w:lang w:val="pl-PL"/>
        </w:rPr>
        <w:br/>
      </w:r>
    </w:p>
    <w:p w14:paraId="543EF50F" w14:textId="61931DAE" w:rsidR="002142EE" w:rsidRPr="00E3666A" w:rsidRDefault="006012DF" w:rsidP="00B61EC8">
      <w:pPr>
        <w:pStyle w:val="Nagwek1"/>
        <w:spacing w:before="0" w:after="120" w:line="240" w:lineRule="auto"/>
        <w:ind w:left="-142" w:right="-284"/>
        <w:jc w:val="center"/>
        <w:rPr>
          <w:rFonts w:ascii="Arial" w:hAnsi="Arial" w:cs="Arial"/>
          <w:color w:val="auto"/>
          <w:sz w:val="26"/>
          <w:szCs w:val="26"/>
          <w:lang w:val="pl-PL"/>
        </w:rPr>
      </w:pPr>
      <w:r w:rsidRPr="00E3666A">
        <w:rPr>
          <w:rFonts w:ascii="Arial" w:hAnsi="Arial" w:cs="Arial"/>
          <w:color w:val="auto"/>
          <w:sz w:val="26"/>
          <w:szCs w:val="26"/>
          <w:lang w:val="pl-PL"/>
        </w:rPr>
        <w:t xml:space="preserve">ZAPYTANIE CENOWE NA DOSTAWĘ SPRZĘTU </w:t>
      </w:r>
      <w:r w:rsidR="004E0070" w:rsidRPr="00E3666A">
        <w:rPr>
          <w:rFonts w:ascii="Arial" w:hAnsi="Arial" w:cs="Arial"/>
          <w:color w:val="auto"/>
          <w:sz w:val="26"/>
          <w:szCs w:val="26"/>
          <w:lang w:val="pl-PL"/>
        </w:rPr>
        <w:t>KOMPUTEROWEGO</w:t>
      </w:r>
      <w:r w:rsidRPr="00E3666A">
        <w:rPr>
          <w:rFonts w:ascii="Arial" w:hAnsi="Arial" w:cs="Arial"/>
          <w:color w:val="auto"/>
          <w:sz w:val="26"/>
          <w:szCs w:val="26"/>
          <w:lang w:val="pl-PL"/>
        </w:rPr>
        <w:br/>
        <w:t xml:space="preserve">I OPROGRAMOWANIA DO ZESPOŁU SZKÓŁ TECHNICZNYCH W OLECKU </w:t>
      </w:r>
      <w:r w:rsidRPr="00E3666A">
        <w:rPr>
          <w:rFonts w:ascii="Arial" w:hAnsi="Arial" w:cs="Arial"/>
          <w:color w:val="auto"/>
          <w:sz w:val="26"/>
          <w:szCs w:val="26"/>
          <w:lang w:val="pl-PL"/>
        </w:rPr>
        <w:br/>
        <w:t xml:space="preserve">Z PROJEKTU PN. „STAŻ, WIEDZA I UMIEJĘTNOŚCI </w:t>
      </w:r>
      <w:r w:rsidRPr="00E3666A">
        <w:rPr>
          <w:rFonts w:ascii="Arial" w:hAnsi="Arial" w:cs="Arial"/>
          <w:color w:val="auto"/>
          <w:sz w:val="26"/>
          <w:szCs w:val="26"/>
          <w:lang w:val="pl-PL"/>
        </w:rPr>
        <w:br/>
        <w:t>- DROGĄ DO KARIERY ZAWODOWEJ”</w:t>
      </w:r>
    </w:p>
    <w:p w14:paraId="0E4C1CEA" w14:textId="541F671C" w:rsidR="002142EE" w:rsidRPr="00E3666A" w:rsidRDefault="00566AE3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Szanowni Państwo,</w:t>
      </w:r>
    </w:p>
    <w:p w14:paraId="61D44D26" w14:textId="1A4B92EE" w:rsidR="002142EE" w:rsidRPr="00E3666A" w:rsidRDefault="00533114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Zwracamy się z uprzejmą prośbą o przedstawienie oferty cenowej na </w:t>
      </w:r>
      <w:r w:rsidR="00584158" w:rsidRPr="00E3666A">
        <w:rPr>
          <w:rFonts w:ascii="Arial" w:hAnsi="Arial" w:cs="Arial"/>
          <w:lang w:val="pl-PL"/>
        </w:rPr>
        <w:t>dostawę</w:t>
      </w:r>
      <w:r w:rsidRPr="00E3666A">
        <w:rPr>
          <w:rFonts w:ascii="Arial" w:hAnsi="Arial" w:cs="Arial"/>
          <w:lang w:val="pl-PL"/>
        </w:rPr>
        <w:t xml:space="preserve"> sprzętu komputerowego </w:t>
      </w:r>
      <w:r w:rsidR="00465C05" w:rsidRPr="00E3666A">
        <w:rPr>
          <w:rFonts w:ascii="Arial" w:hAnsi="Arial" w:cs="Arial"/>
          <w:lang w:val="pl-PL"/>
        </w:rPr>
        <w:br/>
      </w:r>
      <w:r w:rsidRPr="00E3666A">
        <w:rPr>
          <w:rFonts w:ascii="Arial" w:hAnsi="Arial" w:cs="Arial"/>
          <w:lang w:val="pl-PL"/>
        </w:rPr>
        <w:t xml:space="preserve">i oprogramowania w ramach doposażenia dwóch pracowni komputerowych Technikum nr 2 w Olecku. Zakup realizowany jest w ramach Zadania 3 i 5 projektu dofinansowanego ze środków Unii Europejskiej w ramach programu </w:t>
      </w:r>
      <w:r w:rsidRPr="00E3666A">
        <w:rPr>
          <w:rFonts w:ascii="Arial" w:hAnsi="Arial" w:cs="Arial"/>
          <w:b/>
          <w:bCs/>
          <w:lang w:val="pl-PL"/>
        </w:rPr>
        <w:t>Fundusze Europejskie dla Warmii i Mazur 2021–2027</w:t>
      </w:r>
      <w:r w:rsidRPr="00E3666A">
        <w:rPr>
          <w:rFonts w:ascii="Arial" w:hAnsi="Arial" w:cs="Arial"/>
          <w:lang w:val="pl-PL"/>
        </w:rPr>
        <w:t xml:space="preserve">, Priorytet 6: Edukacja </w:t>
      </w:r>
      <w:r w:rsidR="00465C05" w:rsidRPr="00E3666A">
        <w:rPr>
          <w:rFonts w:ascii="Arial" w:hAnsi="Arial" w:cs="Arial"/>
          <w:lang w:val="pl-PL"/>
        </w:rPr>
        <w:br/>
      </w:r>
      <w:r w:rsidRPr="00E3666A">
        <w:rPr>
          <w:rFonts w:ascii="Arial" w:hAnsi="Arial" w:cs="Arial"/>
          <w:lang w:val="pl-PL"/>
        </w:rPr>
        <w:t>i kompetencje EFS+, Działanie 6.4: Edukacja zawodowa.</w:t>
      </w:r>
      <w:r w:rsidR="007975D7" w:rsidRPr="00E3666A">
        <w:rPr>
          <w:rFonts w:ascii="Arial" w:hAnsi="Arial" w:cs="Arial"/>
          <w:lang w:val="pl-PL"/>
        </w:rPr>
        <w:t xml:space="preserve"> Zamówienie nie podlega ustawie Prawo zamówień publicznych (Dz. U. 2024</w:t>
      </w:r>
      <w:r w:rsidR="00ED3DBD" w:rsidRPr="00E3666A">
        <w:rPr>
          <w:rFonts w:ascii="Arial" w:hAnsi="Arial" w:cs="Arial"/>
          <w:lang w:val="pl-PL"/>
        </w:rPr>
        <w:t xml:space="preserve"> </w:t>
      </w:r>
      <w:r w:rsidR="007975D7" w:rsidRPr="00E3666A">
        <w:rPr>
          <w:rFonts w:ascii="Arial" w:hAnsi="Arial" w:cs="Arial"/>
          <w:lang w:val="pl-PL"/>
        </w:rPr>
        <w:t xml:space="preserve">r. poz. 1320 z późn. </w:t>
      </w:r>
      <w:proofErr w:type="spellStart"/>
      <w:r w:rsidR="007975D7" w:rsidRPr="00E3666A">
        <w:rPr>
          <w:rFonts w:ascii="Arial" w:hAnsi="Arial" w:cs="Arial"/>
          <w:lang w:val="pl-PL"/>
        </w:rPr>
        <w:t>zm</w:t>
      </w:r>
      <w:proofErr w:type="spellEnd"/>
      <w:r w:rsidR="007975D7" w:rsidRPr="00E3666A">
        <w:rPr>
          <w:rFonts w:ascii="Arial" w:hAnsi="Arial" w:cs="Arial"/>
          <w:lang w:val="pl-PL"/>
        </w:rPr>
        <w:t>), zgodnie z art. 2 ust. 1 pkt 1</w:t>
      </w:r>
      <w:r w:rsidR="00A67469" w:rsidRPr="00E3666A">
        <w:rPr>
          <w:rFonts w:ascii="Arial" w:hAnsi="Arial" w:cs="Arial"/>
          <w:lang w:val="pl-PL"/>
        </w:rPr>
        <w:t xml:space="preserve"> jednak będzie realizowane zgodnie z zasadą konkurencyjności.</w:t>
      </w:r>
    </w:p>
    <w:p w14:paraId="700AB9EE" w14:textId="77777777" w:rsidR="00533114" w:rsidRPr="00E3666A" w:rsidRDefault="00533114" w:rsidP="00B61EC8">
      <w:pPr>
        <w:spacing w:after="120" w:line="240" w:lineRule="auto"/>
        <w:jc w:val="both"/>
        <w:rPr>
          <w:rFonts w:ascii="Arial" w:hAnsi="Arial" w:cs="Arial"/>
          <w:sz w:val="8"/>
          <w:szCs w:val="8"/>
          <w:lang w:val="pl-PL"/>
        </w:rPr>
      </w:pPr>
    </w:p>
    <w:p w14:paraId="28A08625" w14:textId="5E4ABFCE" w:rsidR="002142EE" w:rsidRPr="00E3666A" w:rsidRDefault="00566AE3" w:rsidP="00B61EC8">
      <w:pPr>
        <w:spacing w:after="120" w:line="240" w:lineRule="auto"/>
        <w:jc w:val="both"/>
        <w:rPr>
          <w:rFonts w:ascii="Arial" w:hAnsi="Arial" w:cs="Arial"/>
          <w:b/>
          <w:bCs/>
          <w:u w:val="single"/>
          <w:lang w:val="pl-PL"/>
        </w:rPr>
      </w:pPr>
      <w:r w:rsidRPr="00E3666A">
        <w:rPr>
          <w:rFonts w:ascii="Arial" w:hAnsi="Arial" w:cs="Arial"/>
          <w:b/>
          <w:bCs/>
          <w:u w:val="single"/>
          <w:lang w:val="pl-PL"/>
        </w:rPr>
        <w:t>I. PRZEDMIOT ZAMÓWIENIA:</w:t>
      </w:r>
    </w:p>
    <w:p w14:paraId="3146FD07" w14:textId="77777777" w:rsidR="002142EE" w:rsidRPr="00E3666A" w:rsidRDefault="00566AE3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Dostawa sprzętu zgodnie ze specyfikacją zawartą w załączonym formularzu cenowym.</w:t>
      </w:r>
    </w:p>
    <w:p w14:paraId="38FB165F" w14:textId="22486087" w:rsidR="0077400E" w:rsidRPr="00E3666A" w:rsidRDefault="0077400E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A) DOPOSAŻENIE 2 PRACOWNI KOMPUTEROWYCH (</w:t>
      </w:r>
      <w:r w:rsidR="00DC40BA" w:rsidRPr="00E3666A">
        <w:rPr>
          <w:rFonts w:ascii="Arial" w:hAnsi="Arial" w:cs="Arial"/>
          <w:b/>
          <w:bCs/>
          <w:lang w:val="pl-PL"/>
        </w:rPr>
        <w:t>Zadanie 3. Unowocześnienie oferty kształcenia w zawodzie technik informatyk w Technikum nr 2 w Olecku</w:t>
      </w:r>
      <w:r w:rsidRPr="00E3666A">
        <w:rPr>
          <w:rFonts w:ascii="Arial" w:hAnsi="Arial" w:cs="Arial"/>
          <w:b/>
          <w:bCs/>
          <w:lang w:val="pl-PL"/>
        </w:rPr>
        <w:t>):</w:t>
      </w:r>
    </w:p>
    <w:p w14:paraId="13960990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1. Monitory – 28 szt.</w:t>
      </w:r>
    </w:p>
    <w:p w14:paraId="7DF9A4FD" w14:textId="77777777" w:rsidR="0077400E" w:rsidRPr="00E3666A" w:rsidRDefault="0077400E" w:rsidP="00B61EC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Matryca: 27”, IPS</w:t>
      </w:r>
    </w:p>
    <w:p w14:paraId="6D3B6948" w14:textId="086C9CE0" w:rsidR="0077400E" w:rsidRPr="00E3666A" w:rsidRDefault="0077400E" w:rsidP="00B61EC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Rozdzielczość: 2560 × 1440 </w:t>
      </w:r>
      <w:proofErr w:type="spellStart"/>
      <w:r w:rsidRPr="00E3666A">
        <w:rPr>
          <w:rFonts w:ascii="Arial" w:hAnsi="Arial" w:cs="Arial"/>
          <w:lang w:val="pl-PL"/>
        </w:rPr>
        <w:t>px</w:t>
      </w:r>
      <w:proofErr w:type="spellEnd"/>
      <w:r w:rsidR="006374AE" w:rsidRPr="00E3666A">
        <w:rPr>
          <w:rFonts w:ascii="Arial" w:hAnsi="Arial" w:cs="Arial"/>
          <w:lang w:val="pl-PL"/>
        </w:rPr>
        <w:t xml:space="preserve">  </w:t>
      </w:r>
    </w:p>
    <w:p w14:paraId="1B42D43D" w14:textId="11C21B0E" w:rsidR="0077400E" w:rsidRPr="00E3666A" w:rsidRDefault="0077400E" w:rsidP="00B61EC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Jasność: min. 3</w:t>
      </w:r>
      <w:r w:rsidR="00EA2FEF" w:rsidRPr="00E3666A">
        <w:rPr>
          <w:rFonts w:ascii="Arial" w:hAnsi="Arial" w:cs="Arial"/>
          <w:lang w:val="pl-PL"/>
        </w:rPr>
        <w:t>0</w:t>
      </w:r>
      <w:r w:rsidRPr="00E3666A">
        <w:rPr>
          <w:rFonts w:ascii="Arial" w:hAnsi="Arial" w:cs="Arial"/>
          <w:lang w:val="pl-PL"/>
        </w:rPr>
        <w:t>0 cd/m²</w:t>
      </w:r>
    </w:p>
    <w:p w14:paraId="6DD4DCFB" w14:textId="77777777" w:rsidR="0077400E" w:rsidRPr="00E3666A" w:rsidRDefault="0077400E" w:rsidP="00B61EC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Czas reakcji: maks. 5 ms (GTG)</w:t>
      </w:r>
    </w:p>
    <w:p w14:paraId="1A2E8B90" w14:textId="5837CE2D" w:rsidR="0077400E" w:rsidRPr="00E3666A" w:rsidRDefault="0077400E" w:rsidP="00B61EC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trike/>
        </w:rPr>
      </w:pPr>
      <w:proofErr w:type="spellStart"/>
      <w:r w:rsidRPr="00E3666A">
        <w:rPr>
          <w:rFonts w:ascii="Arial" w:hAnsi="Arial" w:cs="Arial"/>
        </w:rPr>
        <w:t>Złącza</w:t>
      </w:r>
      <w:proofErr w:type="spellEnd"/>
      <w:r w:rsidRPr="00E3666A">
        <w:rPr>
          <w:rFonts w:ascii="Arial" w:hAnsi="Arial" w:cs="Arial"/>
        </w:rPr>
        <w:t xml:space="preserve">: HDMI, DisplayPort, </w:t>
      </w:r>
    </w:p>
    <w:p w14:paraId="06ACC8E4" w14:textId="77777777" w:rsidR="0077400E" w:rsidRPr="00E3666A" w:rsidRDefault="0077400E" w:rsidP="00B61EC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Odświeżanie: min. 75 </w:t>
      </w:r>
      <w:proofErr w:type="spellStart"/>
      <w:r w:rsidRPr="00E3666A">
        <w:rPr>
          <w:rFonts w:ascii="Arial" w:hAnsi="Arial" w:cs="Arial"/>
          <w:lang w:val="pl-PL"/>
        </w:rPr>
        <w:t>Hz</w:t>
      </w:r>
      <w:proofErr w:type="spellEnd"/>
    </w:p>
    <w:p w14:paraId="18ED8F10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b/>
          <w:bCs/>
          <w:sz w:val="12"/>
          <w:szCs w:val="12"/>
          <w:lang w:val="pl-PL"/>
        </w:rPr>
      </w:pPr>
    </w:p>
    <w:p w14:paraId="2DA3816F" w14:textId="0850A599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2. Komputery stacjonarne – 28 szt.</w:t>
      </w:r>
    </w:p>
    <w:p w14:paraId="74A95869" w14:textId="77777777" w:rsidR="0077400E" w:rsidRPr="00E3666A" w:rsidRDefault="0077400E" w:rsidP="00B61EC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Procesor: Intel </w:t>
      </w:r>
      <w:proofErr w:type="spellStart"/>
      <w:r w:rsidRPr="00E3666A">
        <w:rPr>
          <w:rFonts w:ascii="Arial" w:hAnsi="Arial" w:cs="Arial"/>
          <w:lang w:val="pl-PL"/>
        </w:rPr>
        <w:t>Core</w:t>
      </w:r>
      <w:proofErr w:type="spellEnd"/>
      <w:r w:rsidRPr="00E3666A">
        <w:rPr>
          <w:rFonts w:ascii="Arial" w:hAnsi="Arial" w:cs="Arial"/>
          <w:lang w:val="pl-PL"/>
        </w:rPr>
        <w:t xml:space="preserve"> i5 (14. gen.) lub równoważny</w:t>
      </w:r>
    </w:p>
    <w:p w14:paraId="1FB1B33A" w14:textId="5B7868C8" w:rsidR="0077400E" w:rsidRPr="00E3666A" w:rsidRDefault="0077400E" w:rsidP="00B61EC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RAM: min. </w:t>
      </w:r>
      <w:r w:rsidR="00A74349" w:rsidRPr="00E3666A">
        <w:rPr>
          <w:rFonts w:ascii="Arial" w:hAnsi="Arial" w:cs="Arial"/>
          <w:lang w:val="pl-PL"/>
        </w:rPr>
        <w:t>16</w:t>
      </w:r>
      <w:r w:rsidRPr="00E3666A">
        <w:rPr>
          <w:rFonts w:ascii="Arial" w:hAnsi="Arial" w:cs="Arial"/>
          <w:lang w:val="pl-PL"/>
        </w:rPr>
        <w:t xml:space="preserve"> GB</w:t>
      </w:r>
    </w:p>
    <w:p w14:paraId="7F356DF1" w14:textId="77777777" w:rsidR="0077400E" w:rsidRPr="00E3666A" w:rsidRDefault="0077400E" w:rsidP="00B61EC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Dysk SSD: min. 1 TB</w:t>
      </w:r>
    </w:p>
    <w:p w14:paraId="3FC7A765" w14:textId="6D11B5CE" w:rsidR="0077400E" w:rsidRPr="00E3666A" w:rsidRDefault="0077400E" w:rsidP="00A74349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Karta graficzna: NVIDIA RTX 4060 </w:t>
      </w:r>
      <w:r w:rsidR="00685BCB" w:rsidRPr="00E3666A">
        <w:rPr>
          <w:rFonts w:ascii="Arial" w:hAnsi="Arial" w:cs="Arial"/>
          <w:lang w:val="pl-PL"/>
        </w:rPr>
        <w:t xml:space="preserve">lub A1000 </w:t>
      </w:r>
      <w:r w:rsidRPr="00E3666A">
        <w:rPr>
          <w:rFonts w:ascii="Arial" w:hAnsi="Arial" w:cs="Arial"/>
          <w:lang w:val="pl-PL"/>
        </w:rPr>
        <w:t>lub równoważna</w:t>
      </w:r>
      <w:r w:rsidR="00A74349" w:rsidRPr="00E3666A">
        <w:rPr>
          <w:rFonts w:ascii="Arial" w:hAnsi="Arial" w:cs="Arial"/>
          <w:lang w:val="pl-PL"/>
        </w:rPr>
        <w:t xml:space="preserve"> </w:t>
      </w:r>
    </w:p>
    <w:p w14:paraId="696D9672" w14:textId="56907582" w:rsidR="0077400E" w:rsidRPr="00E3666A" w:rsidRDefault="0077400E" w:rsidP="00B61EC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System: Windows 11 </w:t>
      </w:r>
      <w:r w:rsidR="00685BCB" w:rsidRPr="00E3666A">
        <w:rPr>
          <w:rFonts w:ascii="Arial" w:hAnsi="Arial" w:cs="Arial"/>
          <w:lang w:val="pl-PL"/>
        </w:rPr>
        <w:t>Pro</w:t>
      </w:r>
    </w:p>
    <w:p w14:paraId="2C317B91" w14:textId="77777777" w:rsidR="0077400E" w:rsidRPr="00E3666A" w:rsidRDefault="0077400E" w:rsidP="00B61EC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Klawiatura i mysz (może być w zestawie)</w:t>
      </w:r>
    </w:p>
    <w:p w14:paraId="5661C206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b/>
          <w:bCs/>
          <w:sz w:val="12"/>
          <w:szCs w:val="12"/>
          <w:lang w:val="pl-PL"/>
        </w:rPr>
      </w:pPr>
    </w:p>
    <w:p w14:paraId="015E2F97" w14:textId="6C96204B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3. Klawiatura + mysz – 28 zestawów</w:t>
      </w:r>
    </w:p>
    <w:p w14:paraId="15545307" w14:textId="77777777" w:rsidR="0077400E" w:rsidRPr="00E3666A" w:rsidRDefault="0077400E" w:rsidP="00B61EC8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Klasyczne przewodowe zestawy biurowe</w:t>
      </w:r>
    </w:p>
    <w:p w14:paraId="5F01FC99" w14:textId="77777777" w:rsidR="0077400E" w:rsidRPr="00E3666A" w:rsidRDefault="0077400E" w:rsidP="00B61EC8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Złącze: USB</w:t>
      </w:r>
    </w:p>
    <w:p w14:paraId="6A4462BE" w14:textId="77777777" w:rsidR="0077400E" w:rsidRPr="00E3666A" w:rsidRDefault="0077400E" w:rsidP="00B61EC8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Kolor: czarny lub grafitowy</w:t>
      </w:r>
    </w:p>
    <w:p w14:paraId="384DCF0E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b/>
          <w:bCs/>
          <w:sz w:val="12"/>
          <w:szCs w:val="12"/>
          <w:lang w:val="pl-PL"/>
        </w:rPr>
      </w:pPr>
    </w:p>
    <w:p w14:paraId="5C8CFD6C" w14:textId="7F5D45DB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4. Oprogramowanie Adobe Creative Cloud dla Szkoły – 15 licencji (1 rok)</w:t>
      </w:r>
    </w:p>
    <w:p w14:paraId="27E2EF61" w14:textId="77777777" w:rsidR="0077400E" w:rsidRPr="00E3666A" w:rsidRDefault="0077400E" w:rsidP="00B61EC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Licencja edukacyjna dla uczniów i nauczycieli</w:t>
      </w:r>
    </w:p>
    <w:p w14:paraId="4806193B" w14:textId="77777777" w:rsidR="0077400E" w:rsidRPr="00E3666A" w:rsidRDefault="0077400E" w:rsidP="00B61EC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Możliwość aktywacji na min. 15 urządzeniach</w:t>
      </w:r>
    </w:p>
    <w:p w14:paraId="2D02C0BB" w14:textId="77777777" w:rsidR="0077400E" w:rsidRPr="00E3666A" w:rsidRDefault="0077400E" w:rsidP="00B61EC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lastRenderedPageBreak/>
        <w:t xml:space="preserve">Wersja: pełna, z dostępem do aplikacji: Photoshop, </w:t>
      </w:r>
      <w:proofErr w:type="spellStart"/>
      <w:r w:rsidRPr="00E3666A">
        <w:rPr>
          <w:rFonts w:ascii="Arial" w:hAnsi="Arial" w:cs="Arial"/>
          <w:lang w:val="pl-PL"/>
        </w:rPr>
        <w:t>Illustrator</w:t>
      </w:r>
      <w:proofErr w:type="spellEnd"/>
      <w:r w:rsidRPr="00E3666A">
        <w:rPr>
          <w:rFonts w:ascii="Arial" w:hAnsi="Arial" w:cs="Arial"/>
          <w:lang w:val="pl-PL"/>
        </w:rPr>
        <w:t xml:space="preserve">, </w:t>
      </w:r>
      <w:proofErr w:type="spellStart"/>
      <w:r w:rsidRPr="00E3666A">
        <w:rPr>
          <w:rFonts w:ascii="Arial" w:hAnsi="Arial" w:cs="Arial"/>
          <w:lang w:val="pl-PL"/>
        </w:rPr>
        <w:t>InDesign</w:t>
      </w:r>
      <w:proofErr w:type="spellEnd"/>
      <w:r w:rsidRPr="00E3666A">
        <w:rPr>
          <w:rFonts w:ascii="Arial" w:hAnsi="Arial" w:cs="Arial"/>
          <w:lang w:val="pl-PL"/>
        </w:rPr>
        <w:t xml:space="preserve">, </w:t>
      </w:r>
      <w:proofErr w:type="spellStart"/>
      <w:r w:rsidRPr="00E3666A">
        <w:rPr>
          <w:rFonts w:ascii="Arial" w:hAnsi="Arial" w:cs="Arial"/>
          <w:lang w:val="pl-PL"/>
        </w:rPr>
        <w:t>Premiere</w:t>
      </w:r>
      <w:proofErr w:type="spellEnd"/>
      <w:r w:rsidRPr="00E3666A">
        <w:rPr>
          <w:rFonts w:ascii="Arial" w:hAnsi="Arial" w:cs="Arial"/>
          <w:lang w:val="pl-PL"/>
        </w:rPr>
        <w:t xml:space="preserve"> Pro itp.</w:t>
      </w:r>
    </w:p>
    <w:p w14:paraId="3F8BC5BC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</w:p>
    <w:p w14:paraId="5DA886AC" w14:textId="1C0D268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</w:rPr>
      </w:pPr>
      <w:r w:rsidRPr="00E3666A">
        <w:rPr>
          <w:rFonts w:ascii="Arial" w:hAnsi="Arial" w:cs="Arial"/>
          <w:b/>
          <w:bCs/>
        </w:rPr>
        <w:t xml:space="preserve">5. Oprogramowanie CorelDRAW Graphics Suite Classroom 15+1 EDU – 1 </w:t>
      </w:r>
      <w:proofErr w:type="spellStart"/>
      <w:r w:rsidRPr="00E3666A">
        <w:rPr>
          <w:rFonts w:ascii="Arial" w:hAnsi="Arial" w:cs="Arial"/>
          <w:b/>
          <w:bCs/>
        </w:rPr>
        <w:t>zestaw</w:t>
      </w:r>
      <w:proofErr w:type="spellEnd"/>
    </w:p>
    <w:p w14:paraId="25434BED" w14:textId="77777777" w:rsidR="0077400E" w:rsidRPr="00E3666A" w:rsidRDefault="0077400E" w:rsidP="00B61EC8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Licencja edukacyjna dla szkoły</w:t>
      </w:r>
    </w:p>
    <w:p w14:paraId="21C49BF7" w14:textId="77777777" w:rsidR="0077400E" w:rsidRPr="00E3666A" w:rsidRDefault="0077400E" w:rsidP="00B61EC8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Aktualna wersja programu (</w:t>
      </w:r>
      <w:proofErr w:type="spellStart"/>
      <w:r w:rsidRPr="00E3666A">
        <w:rPr>
          <w:rFonts w:ascii="Arial" w:hAnsi="Arial" w:cs="Arial"/>
          <w:lang w:val="pl-PL"/>
        </w:rPr>
        <w:t>CorelDRAW</w:t>
      </w:r>
      <w:proofErr w:type="spellEnd"/>
      <w:r w:rsidRPr="00E3666A">
        <w:rPr>
          <w:rFonts w:ascii="Arial" w:hAnsi="Arial" w:cs="Arial"/>
          <w:lang w:val="pl-PL"/>
        </w:rPr>
        <w:t xml:space="preserve"> 2025 lub równoważna)</w:t>
      </w:r>
    </w:p>
    <w:p w14:paraId="0EA0168B" w14:textId="77777777" w:rsidR="0077400E" w:rsidRPr="00E3666A" w:rsidRDefault="0077400E" w:rsidP="00B61EC8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15+1 stanowisk + roczny serwis aktualizacji</w:t>
      </w:r>
    </w:p>
    <w:p w14:paraId="72795B23" w14:textId="77777777" w:rsidR="0077400E" w:rsidRPr="00E3666A" w:rsidRDefault="0077400E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p w14:paraId="088FB9A8" w14:textId="6593C91A" w:rsidR="0077400E" w:rsidRPr="00E3666A" w:rsidRDefault="0077400E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B) DOPOSAŻENIE KIERUNKU TECHNIK MECHANIK (</w:t>
      </w:r>
      <w:r w:rsidR="00DC40BA" w:rsidRPr="00E3666A">
        <w:rPr>
          <w:rFonts w:ascii="Arial" w:hAnsi="Arial" w:cs="Arial"/>
          <w:b/>
          <w:bCs/>
          <w:lang w:val="pl-PL"/>
        </w:rPr>
        <w:t>Zadanie 5. Unowocześnienie oferty kształcenia w zawodzie technik mechanik w Technikum nr 2 w Olecku</w:t>
      </w:r>
      <w:r w:rsidRPr="00E3666A">
        <w:rPr>
          <w:rFonts w:ascii="Arial" w:hAnsi="Arial" w:cs="Arial"/>
          <w:b/>
          <w:bCs/>
          <w:lang w:val="pl-PL"/>
        </w:rPr>
        <w:t>):</w:t>
      </w:r>
    </w:p>
    <w:p w14:paraId="0CD20ED8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1. Oprogramowanie SOLIDWORKS EDU Edition Network – 1 szt.</w:t>
      </w:r>
    </w:p>
    <w:p w14:paraId="71901968" w14:textId="77777777" w:rsidR="0077400E" w:rsidRPr="00E3666A" w:rsidRDefault="0077400E" w:rsidP="00B61EC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Licencja sieciowa dla 60 użytkowników</w:t>
      </w:r>
    </w:p>
    <w:p w14:paraId="402B99AD" w14:textId="4B677251" w:rsidR="0077400E" w:rsidRPr="00E3666A" w:rsidRDefault="0077400E" w:rsidP="00B61EC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Czas trwania: 3 lata</w:t>
      </w:r>
      <w:r w:rsidR="00EA2FEF" w:rsidRPr="00E3666A">
        <w:rPr>
          <w:rFonts w:ascii="Arial" w:hAnsi="Arial" w:cs="Arial"/>
          <w:lang w:val="pl-PL"/>
        </w:rPr>
        <w:t xml:space="preserve">    </w:t>
      </w:r>
    </w:p>
    <w:p w14:paraId="63B35517" w14:textId="77777777" w:rsidR="0077400E" w:rsidRPr="00E3666A" w:rsidRDefault="0077400E" w:rsidP="00B61EC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Zawiera serwis aktualizacji</w:t>
      </w:r>
    </w:p>
    <w:p w14:paraId="71D44BFD" w14:textId="77777777" w:rsidR="0077400E" w:rsidRPr="00E3666A" w:rsidRDefault="0077400E" w:rsidP="00B61EC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Do zastosowania edukacyjnego</w:t>
      </w:r>
    </w:p>
    <w:p w14:paraId="2C2898A4" w14:textId="77777777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</w:p>
    <w:p w14:paraId="787413AE" w14:textId="79BB93F8" w:rsidR="0077400E" w:rsidRPr="00E3666A" w:rsidRDefault="0077400E" w:rsidP="00B61EC8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 xml:space="preserve">2. Oprogramowanie </w:t>
      </w:r>
      <w:proofErr w:type="spellStart"/>
      <w:r w:rsidRPr="00E3666A">
        <w:rPr>
          <w:rFonts w:ascii="Arial" w:hAnsi="Arial" w:cs="Arial"/>
          <w:b/>
          <w:bCs/>
          <w:lang w:val="pl-PL"/>
        </w:rPr>
        <w:t>SolidCAM</w:t>
      </w:r>
      <w:proofErr w:type="spellEnd"/>
      <w:r w:rsidRPr="00E3666A">
        <w:rPr>
          <w:rFonts w:ascii="Arial" w:hAnsi="Arial" w:cs="Arial"/>
          <w:b/>
          <w:bCs/>
          <w:lang w:val="pl-PL"/>
        </w:rPr>
        <w:t xml:space="preserve"> EDU Edition Network – 1 szt.</w:t>
      </w:r>
    </w:p>
    <w:p w14:paraId="1823F446" w14:textId="77777777" w:rsidR="0077400E" w:rsidRPr="00E3666A" w:rsidRDefault="0077400E" w:rsidP="00B61EC8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Licencja sieciowa dla 20 użytkowników</w:t>
      </w:r>
    </w:p>
    <w:p w14:paraId="365ED0DC" w14:textId="78159368" w:rsidR="0077400E" w:rsidRPr="00E3666A" w:rsidRDefault="0077400E" w:rsidP="008F081B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Czas trwania: 3 lata</w:t>
      </w:r>
      <w:r w:rsidR="008F081B" w:rsidRPr="00E3666A">
        <w:rPr>
          <w:rFonts w:ascii="Arial" w:hAnsi="Arial" w:cs="Arial"/>
          <w:lang w:val="pl-PL"/>
        </w:rPr>
        <w:t xml:space="preserve">    </w:t>
      </w:r>
    </w:p>
    <w:p w14:paraId="6E7F60EF" w14:textId="77777777" w:rsidR="0077400E" w:rsidRPr="00E3666A" w:rsidRDefault="0077400E" w:rsidP="00B61EC8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Subskrypcja edukacyjna, pełne funkcje CAM dla edukacji</w:t>
      </w:r>
    </w:p>
    <w:p w14:paraId="46700F4F" w14:textId="77777777" w:rsidR="00CD0000" w:rsidRPr="00E3666A" w:rsidRDefault="00CD0000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p w14:paraId="0D1D55C2" w14:textId="41C70417" w:rsidR="00CD0000" w:rsidRPr="00E3666A" w:rsidRDefault="00CD0000" w:rsidP="00B61EC8">
      <w:pPr>
        <w:spacing w:after="120" w:line="240" w:lineRule="auto"/>
        <w:jc w:val="both"/>
        <w:rPr>
          <w:rFonts w:ascii="Arial" w:hAnsi="Arial" w:cs="Arial"/>
          <w:b/>
          <w:bCs/>
          <w:u w:val="single"/>
          <w:lang w:val="pl-PL"/>
        </w:rPr>
      </w:pPr>
      <w:r w:rsidRPr="00E3666A">
        <w:rPr>
          <w:rFonts w:ascii="Arial" w:hAnsi="Arial" w:cs="Arial"/>
          <w:b/>
          <w:bCs/>
          <w:u w:val="single"/>
          <w:lang w:val="pl-PL"/>
        </w:rPr>
        <w:t>II. INFORMACJA O STAWCE VAT:</w:t>
      </w:r>
    </w:p>
    <w:p w14:paraId="396FB38A" w14:textId="77777777" w:rsidR="00CD0000" w:rsidRPr="00E3666A" w:rsidRDefault="00CD0000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Informujemy, że </w:t>
      </w:r>
      <w:r w:rsidRPr="00E3666A">
        <w:rPr>
          <w:rFonts w:ascii="Arial" w:hAnsi="Arial" w:cs="Arial"/>
          <w:b/>
          <w:bCs/>
          <w:lang w:val="pl-PL"/>
        </w:rPr>
        <w:t>dla zakupu zestawów komputerowych oraz monitorów zastosowanie ma stawka VAT w wysokości 0%</w:t>
      </w:r>
      <w:r w:rsidRPr="00E3666A">
        <w:rPr>
          <w:rFonts w:ascii="Arial" w:hAnsi="Arial" w:cs="Arial"/>
          <w:lang w:val="pl-PL"/>
        </w:rPr>
        <w:t>, zgodnie z:</w:t>
      </w:r>
    </w:p>
    <w:p w14:paraId="0D479A97" w14:textId="77777777" w:rsidR="00CD0000" w:rsidRPr="00E3666A" w:rsidRDefault="00CD0000" w:rsidP="00B61EC8">
      <w:pPr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art. 83 ust. 1 pkt 26 ustawy o podatku od towarów i usług</w:t>
      </w:r>
      <w:r w:rsidRPr="00E3666A">
        <w:rPr>
          <w:rFonts w:ascii="Arial" w:hAnsi="Arial" w:cs="Arial"/>
          <w:lang w:val="pl-PL"/>
        </w:rPr>
        <w:t xml:space="preserve"> (Dz. U. z 2025 r. poz. 775, z późn. zm.),</w:t>
      </w:r>
    </w:p>
    <w:p w14:paraId="0F024416" w14:textId="77777777" w:rsidR="00CD0000" w:rsidRPr="00E3666A" w:rsidRDefault="00CD0000" w:rsidP="00B61EC8">
      <w:pPr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oraz </w:t>
      </w:r>
      <w:r w:rsidRPr="00E3666A">
        <w:rPr>
          <w:rFonts w:ascii="Arial" w:hAnsi="Arial" w:cs="Arial"/>
          <w:b/>
          <w:bCs/>
          <w:lang w:val="pl-PL"/>
        </w:rPr>
        <w:t>załącznikiem nr 8</w:t>
      </w:r>
      <w:r w:rsidRPr="00E3666A">
        <w:rPr>
          <w:rFonts w:ascii="Arial" w:hAnsi="Arial" w:cs="Arial"/>
          <w:lang w:val="pl-PL"/>
        </w:rPr>
        <w:t xml:space="preserve"> do tej ustawy – „Wykaz towarów, których dostawa jest opodatkowana stawką 0%” (tj. jednostki centralne komputerów, monitory, zestawy komputerów stacjonarnych, serwery).</w:t>
      </w:r>
    </w:p>
    <w:p w14:paraId="64FAC06E" w14:textId="4E7C9609" w:rsidR="00CD0000" w:rsidRPr="00E3666A" w:rsidRDefault="00CD0000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W związku z tym, prosimy o uwzględnienie w ofercie </w:t>
      </w:r>
      <w:r w:rsidRPr="00E3666A">
        <w:rPr>
          <w:rFonts w:ascii="Arial" w:hAnsi="Arial" w:cs="Arial"/>
          <w:b/>
          <w:bCs/>
          <w:lang w:val="pl-PL"/>
        </w:rPr>
        <w:t>adnotacj</w:t>
      </w:r>
      <w:r w:rsidR="00042192" w:rsidRPr="00E3666A">
        <w:rPr>
          <w:rFonts w:ascii="Arial" w:hAnsi="Arial" w:cs="Arial"/>
          <w:b/>
          <w:bCs/>
          <w:lang w:val="pl-PL"/>
        </w:rPr>
        <w:t>i</w:t>
      </w:r>
      <w:r w:rsidRPr="00E3666A">
        <w:rPr>
          <w:rFonts w:ascii="Arial" w:hAnsi="Arial" w:cs="Arial"/>
          <w:b/>
          <w:bCs/>
          <w:lang w:val="pl-PL"/>
        </w:rPr>
        <w:t xml:space="preserve"> o zastosowaniu stawki 0% VAT</w:t>
      </w:r>
      <w:r w:rsidRPr="00E3666A">
        <w:rPr>
          <w:rFonts w:ascii="Arial" w:hAnsi="Arial" w:cs="Arial"/>
          <w:lang w:val="pl-PL"/>
        </w:rPr>
        <w:t xml:space="preserve"> dla sprzętu komputerowego objętego tą preferencją.</w:t>
      </w:r>
    </w:p>
    <w:p w14:paraId="5542CE15" w14:textId="77777777" w:rsidR="00CD0000" w:rsidRPr="00E3666A" w:rsidRDefault="00CD0000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p w14:paraId="4EFCDD87" w14:textId="22284F58" w:rsidR="002142EE" w:rsidRPr="00E3666A" w:rsidRDefault="00ED73F8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I</w:t>
      </w:r>
      <w:r w:rsidR="00DD1235" w:rsidRPr="00E3666A">
        <w:rPr>
          <w:rFonts w:ascii="Arial" w:hAnsi="Arial" w:cs="Arial"/>
          <w:b/>
          <w:bCs/>
          <w:lang w:val="pl-PL"/>
        </w:rPr>
        <w:t>II</w:t>
      </w:r>
      <w:r w:rsidR="00566AE3" w:rsidRPr="00E3666A">
        <w:rPr>
          <w:rFonts w:ascii="Arial" w:hAnsi="Arial" w:cs="Arial"/>
          <w:b/>
          <w:bCs/>
          <w:lang w:val="pl-PL"/>
        </w:rPr>
        <w:t xml:space="preserve">. </w:t>
      </w:r>
      <w:r w:rsidR="0088262A" w:rsidRPr="00E3666A">
        <w:rPr>
          <w:rFonts w:ascii="Arial" w:hAnsi="Arial" w:cs="Arial"/>
          <w:b/>
          <w:bCs/>
          <w:lang w:val="pl-PL"/>
        </w:rPr>
        <w:t>WARUNKI REALIZACJI</w:t>
      </w:r>
      <w:r w:rsidR="00566AE3" w:rsidRPr="00E3666A">
        <w:rPr>
          <w:rFonts w:ascii="Arial" w:hAnsi="Arial" w:cs="Arial"/>
          <w:b/>
          <w:bCs/>
          <w:lang w:val="pl-PL"/>
        </w:rPr>
        <w:t>:</w:t>
      </w:r>
    </w:p>
    <w:p w14:paraId="1349B7D4" w14:textId="77777777" w:rsidR="0088262A" w:rsidRPr="00E3666A" w:rsidRDefault="0088262A" w:rsidP="00B61EC8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Termin dostawy: </w:t>
      </w:r>
      <w:r w:rsidRPr="00E3666A">
        <w:rPr>
          <w:rFonts w:ascii="Arial" w:hAnsi="Arial" w:cs="Arial"/>
          <w:b/>
          <w:bCs/>
          <w:lang w:val="pl-PL"/>
        </w:rPr>
        <w:t>do 28 lutego 2026 r.</w:t>
      </w:r>
    </w:p>
    <w:p w14:paraId="0E1DF31F" w14:textId="77777777" w:rsidR="0088262A" w:rsidRPr="00E3666A" w:rsidRDefault="0088262A" w:rsidP="00B61EC8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Miejsce dostawy: Zespół Szkół Technicznych, Plac Zamkowy 2, 19-400 Olecko</w:t>
      </w:r>
    </w:p>
    <w:p w14:paraId="2E049B18" w14:textId="77777777" w:rsidR="0088262A" w:rsidRPr="00E3666A" w:rsidRDefault="0088262A" w:rsidP="00B61EC8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Gwarancja: min. 24 miesiące (sprzęt), 12 miesięcy (oprogramowanie)</w:t>
      </w:r>
    </w:p>
    <w:p w14:paraId="01BEAF5B" w14:textId="77777777" w:rsidR="0088262A" w:rsidRPr="00E3666A" w:rsidRDefault="0088262A" w:rsidP="00B61EC8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Płatność: przelew – do 30 dni od otrzymania prawidłowo wystawionej faktury</w:t>
      </w:r>
    </w:p>
    <w:p w14:paraId="0B59DC0D" w14:textId="77777777" w:rsidR="0088262A" w:rsidRPr="00E3666A" w:rsidRDefault="0088262A" w:rsidP="00B61EC8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Produkty: fabrycznie nowe, nieużywane, oryginalne, nie będące egzemplarzami powystawowymi</w:t>
      </w:r>
    </w:p>
    <w:p w14:paraId="115B95BA" w14:textId="77777777" w:rsidR="0088262A" w:rsidRPr="00E3666A" w:rsidRDefault="0088262A" w:rsidP="00B61EC8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Dostawca zapewnia transport, rozładunek i wniesienie do pomieszczenia wskazanego przez zamawiającego</w:t>
      </w:r>
    </w:p>
    <w:p w14:paraId="34EFBA04" w14:textId="77777777" w:rsidR="00DD1235" w:rsidRPr="00E3666A" w:rsidRDefault="00DD1235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</w:p>
    <w:p w14:paraId="7DB61A28" w14:textId="140A23DD" w:rsidR="00465C05" w:rsidRPr="00E3666A" w:rsidRDefault="00DD1235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I</w:t>
      </w:r>
      <w:r w:rsidR="00ED73F8" w:rsidRPr="00E3666A">
        <w:rPr>
          <w:rFonts w:ascii="Arial" w:hAnsi="Arial" w:cs="Arial"/>
          <w:b/>
          <w:bCs/>
          <w:lang w:val="pl-PL"/>
        </w:rPr>
        <w:t>V</w:t>
      </w:r>
      <w:r w:rsidR="00465C05" w:rsidRPr="00E3666A">
        <w:rPr>
          <w:rFonts w:ascii="Arial" w:hAnsi="Arial" w:cs="Arial"/>
          <w:b/>
          <w:bCs/>
          <w:lang w:val="pl-PL"/>
        </w:rPr>
        <w:t xml:space="preserve">. </w:t>
      </w:r>
      <w:r w:rsidR="002C08A1" w:rsidRPr="00E3666A">
        <w:rPr>
          <w:rFonts w:ascii="Arial" w:hAnsi="Arial" w:cs="Arial"/>
          <w:b/>
          <w:bCs/>
          <w:lang w:val="pl-PL"/>
        </w:rPr>
        <w:t>DOKUMENTY WYMAGANE Z OFERTĄ</w:t>
      </w:r>
      <w:r w:rsidR="00642458" w:rsidRPr="00E3666A">
        <w:rPr>
          <w:rFonts w:ascii="Arial" w:hAnsi="Arial" w:cs="Arial"/>
          <w:b/>
          <w:bCs/>
          <w:lang w:val="pl-PL"/>
        </w:rPr>
        <w:t>:</w:t>
      </w:r>
    </w:p>
    <w:p w14:paraId="6D0F7589" w14:textId="77777777" w:rsidR="002C08A1" w:rsidRPr="00E3666A" w:rsidRDefault="002C08A1" w:rsidP="00B61EC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Formularz ofertowy (załącznik nr 1),</w:t>
      </w:r>
    </w:p>
    <w:p w14:paraId="051D0BF9" w14:textId="77777777" w:rsidR="002C08A1" w:rsidRPr="00E3666A" w:rsidRDefault="002C08A1" w:rsidP="00B61EC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Opis techniczny oferowanego sprzętu (karty katalogowe lub linki producentów),</w:t>
      </w:r>
    </w:p>
    <w:p w14:paraId="130AD8E1" w14:textId="1030D8BF" w:rsidR="002C08A1" w:rsidRPr="00E3666A" w:rsidRDefault="002C08A1" w:rsidP="00B61EC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Informacja o okresie ważności oferty (minimum 14 dni) i potwierdzenie zastosowania stawki VAT 0% w odniesieniu do wskazanych pozycji (np. oświadczenie lub zapisy w formularzu ofertowym).</w:t>
      </w:r>
    </w:p>
    <w:p w14:paraId="5C4658E1" w14:textId="77777777" w:rsidR="002142EE" w:rsidRPr="00E3666A" w:rsidRDefault="002142EE" w:rsidP="00B61EC8">
      <w:pPr>
        <w:spacing w:after="120" w:line="240" w:lineRule="auto"/>
        <w:jc w:val="both"/>
        <w:rPr>
          <w:rFonts w:ascii="Arial" w:hAnsi="Arial" w:cs="Arial"/>
          <w:b/>
          <w:bCs/>
          <w:sz w:val="8"/>
          <w:szCs w:val="8"/>
          <w:lang w:val="pl-PL"/>
        </w:rPr>
      </w:pPr>
    </w:p>
    <w:p w14:paraId="074F0791" w14:textId="77777777" w:rsidR="006E39F9" w:rsidRPr="00E3666A" w:rsidRDefault="006E39F9" w:rsidP="00B61EC8">
      <w:pPr>
        <w:spacing w:after="120" w:line="240" w:lineRule="auto"/>
        <w:jc w:val="both"/>
        <w:rPr>
          <w:rFonts w:ascii="Arial" w:hAnsi="Arial" w:cs="Arial"/>
          <w:b/>
          <w:bCs/>
          <w:sz w:val="8"/>
          <w:szCs w:val="8"/>
          <w:lang w:val="pl-PL"/>
        </w:rPr>
      </w:pPr>
    </w:p>
    <w:p w14:paraId="20047C52" w14:textId="5422A177" w:rsidR="00465C05" w:rsidRPr="00E3666A" w:rsidRDefault="00642458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V</w:t>
      </w:r>
      <w:r w:rsidR="00465C05" w:rsidRPr="00E3666A">
        <w:rPr>
          <w:rFonts w:ascii="Arial" w:hAnsi="Arial" w:cs="Arial"/>
          <w:b/>
          <w:bCs/>
          <w:lang w:val="pl-PL"/>
        </w:rPr>
        <w:t xml:space="preserve">. </w:t>
      </w:r>
      <w:r w:rsidRPr="00E3666A">
        <w:rPr>
          <w:rFonts w:ascii="Arial" w:hAnsi="Arial" w:cs="Arial"/>
          <w:b/>
          <w:bCs/>
          <w:lang w:val="pl-PL"/>
        </w:rPr>
        <w:t>MIEJSCE I TERMIN SKŁADANIA OFERTY:</w:t>
      </w:r>
    </w:p>
    <w:p w14:paraId="672223A3" w14:textId="3E23A3EE" w:rsidR="00465C05" w:rsidRPr="00E3666A" w:rsidRDefault="00465C05" w:rsidP="00B61EC8">
      <w:pPr>
        <w:spacing w:after="120" w:line="240" w:lineRule="auto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Ofertę należy przesłać do dnia </w:t>
      </w:r>
      <w:r w:rsidRPr="00E3666A">
        <w:rPr>
          <w:rFonts w:ascii="Arial" w:hAnsi="Arial" w:cs="Arial"/>
          <w:b/>
          <w:bCs/>
          <w:lang w:val="pl-PL"/>
        </w:rPr>
        <w:t>2</w:t>
      </w:r>
      <w:r w:rsidR="00701D4B" w:rsidRPr="00E3666A">
        <w:rPr>
          <w:rFonts w:ascii="Arial" w:hAnsi="Arial" w:cs="Arial"/>
          <w:b/>
          <w:bCs/>
          <w:lang w:val="pl-PL"/>
        </w:rPr>
        <w:t>9</w:t>
      </w:r>
      <w:r w:rsidRPr="00E3666A">
        <w:rPr>
          <w:rFonts w:ascii="Arial" w:hAnsi="Arial" w:cs="Arial"/>
          <w:b/>
          <w:bCs/>
          <w:lang w:val="pl-PL"/>
        </w:rPr>
        <w:t xml:space="preserve"> stycznia 2026 r.,</w:t>
      </w:r>
      <w:r w:rsidRPr="00E3666A">
        <w:rPr>
          <w:rFonts w:ascii="Arial" w:hAnsi="Arial" w:cs="Arial"/>
          <w:lang w:val="pl-PL"/>
        </w:rPr>
        <w:t xml:space="preserve"> do godz. </w:t>
      </w:r>
      <w:r w:rsidR="00DE3A56" w:rsidRPr="00E3666A">
        <w:rPr>
          <w:rFonts w:ascii="Arial" w:hAnsi="Arial" w:cs="Arial"/>
          <w:lang w:val="pl-PL"/>
        </w:rPr>
        <w:t>10</w:t>
      </w:r>
      <w:r w:rsidRPr="00E3666A">
        <w:rPr>
          <w:rFonts w:ascii="Arial" w:hAnsi="Arial" w:cs="Arial"/>
          <w:lang w:val="pl-PL"/>
        </w:rPr>
        <w:t>:00</w:t>
      </w:r>
      <w:r w:rsidR="008A3C5A" w:rsidRPr="00E3666A">
        <w:rPr>
          <w:rFonts w:ascii="Arial" w:hAnsi="Arial" w:cs="Arial"/>
          <w:lang w:val="pl-PL"/>
        </w:rPr>
        <w:t xml:space="preserve"> na adres </w:t>
      </w:r>
      <w:r w:rsidRPr="00E3666A">
        <w:rPr>
          <w:rFonts w:ascii="Arial" w:hAnsi="Arial" w:cs="Arial"/>
          <w:lang w:val="pl-PL"/>
        </w:rPr>
        <w:t xml:space="preserve">e-mail: </w:t>
      </w:r>
      <w:hyperlink r:id="rId9" w:history="1">
        <w:r w:rsidR="008A3C5A" w:rsidRPr="00E3666A">
          <w:rPr>
            <w:rStyle w:val="Hipercze"/>
            <w:rFonts w:ascii="Arial" w:hAnsi="Arial" w:cs="Arial"/>
            <w:lang w:val="pl-PL"/>
          </w:rPr>
          <w:t>zst@zst.olecko.pl</w:t>
        </w:r>
      </w:hyperlink>
      <w:r w:rsidR="008A3C5A" w:rsidRPr="00E3666A">
        <w:rPr>
          <w:rFonts w:ascii="Arial" w:hAnsi="Arial" w:cs="Arial"/>
          <w:lang w:val="pl-PL"/>
        </w:rPr>
        <w:t xml:space="preserve"> </w:t>
      </w:r>
      <w:r w:rsidRPr="00E3666A">
        <w:rPr>
          <w:rFonts w:ascii="Arial" w:hAnsi="Arial" w:cs="Arial"/>
          <w:lang w:val="pl-PL"/>
        </w:rPr>
        <w:br/>
        <w:t xml:space="preserve">lub </w:t>
      </w:r>
      <w:r w:rsidR="00A868D1" w:rsidRPr="00E3666A">
        <w:rPr>
          <w:rFonts w:ascii="Arial" w:hAnsi="Arial" w:cs="Arial"/>
          <w:lang w:val="pl-PL"/>
        </w:rPr>
        <w:t xml:space="preserve">w bazie konkurencyjności lub </w:t>
      </w:r>
      <w:r w:rsidRPr="00E3666A">
        <w:rPr>
          <w:rFonts w:ascii="Arial" w:hAnsi="Arial" w:cs="Arial"/>
          <w:lang w:val="pl-PL"/>
        </w:rPr>
        <w:t>dostarczyć osobiście do sekretariatu szkoły</w:t>
      </w:r>
      <w:r w:rsidR="008A3C5A" w:rsidRPr="00E3666A">
        <w:rPr>
          <w:rFonts w:ascii="Arial" w:hAnsi="Arial" w:cs="Arial"/>
          <w:lang w:val="pl-PL"/>
        </w:rPr>
        <w:t>.</w:t>
      </w:r>
    </w:p>
    <w:p w14:paraId="73AA2CF7" w14:textId="77777777" w:rsidR="00465C05" w:rsidRPr="00E3666A" w:rsidRDefault="00465C05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</w:p>
    <w:p w14:paraId="11CC9246" w14:textId="5480FE57" w:rsidR="002142EE" w:rsidRPr="00E3666A" w:rsidRDefault="00566AE3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VI. KRYTERIUM OCENY:</w:t>
      </w:r>
    </w:p>
    <w:p w14:paraId="7014356F" w14:textId="19AEFE24" w:rsidR="002142EE" w:rsidRPr="00E3666A" w:rsidRDefault="00566AE3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Najniższa cena brutto za </w:t>
      </w:r>
      <w:r w:rsidR="00DB10D1" w:rsidRPr="00E3666A">
        <w:rPr>
          <w:rFonts w:ascii="Arial" w:hAnsi="Arial" w:cs="Arial"/>
          <w:lang w:val="pl-PL"/>
        </w:rPr>
        <w:t>poszczególne pozycje</w:t>
      </w:r>
      <w:r w:rsidRPr="00E3666A">
        <w:rPr>
          <w:rFonts w:ascii="Arial" w:hAnsi="Arial" w:cs="Arial"/>
          <w:lang w:val="pl-PL"/>
        </w:rPr>
        <w:t xml:space="preserve"> przedmiotu zamówienia</w:t>
      </w:r>
      <w:r w:rsidR="008903D0" w:rsidRPr="00E3666A">
        <w:rPr>
          <w:rFonts w:ascii="Arial" w:hAnsi="Arial" w:cs="Arial"/>
          <w:lang w:val="pl-PL"/>
        </w:rPr>
        <w:t xml:space="preserve"> (cena = 100%)</w:t>
      </w:r>
      <w:r w:rsidRPr="00E3666A">
        <w:rPr>
          <w:rFonts w:ascii="Arial" w:hAnsi="Arial" w:cs="Arial"/>
          <w:lang w:val="pl-PL"/>
        </w:rPr>
        <w:t>.</w:t>
      </w:r>
    </w:p>
    <w:p w14:paraId="34627FF6" w14:textId="77777777" w:rsidR="00562E32" w:rsidRPr="00E3666A" w:rsidRDefault="00562E32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</w:p>
    <w:p w14:paraId="233835C8" w14:textId="6C466C48" w:rsidR="00D01D05" w:rsidRPr="00E3666A" w:rsidRDefault="00D01D05" w:rsidP="00B61EC8">
      <w:pPr>
        <w:spacing w:after="12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 xml:space="preserve">VII. POZOSTAŁE </w:t>
      </w:r>
      <w:r w:rsidR="00B61EC8" w:rsidRPr="00E3666A">
        <w:rPr>
          <w:rFonts w:ascii="Arial" w:hAnsi="Arial" w:cs="Arial"/>
          <w:b/>
          <w:bCs/>
          <w:lang w:val="pl-PL"/>
        </w:rPr>
        <w:t>INFORMACJE</w:t>
      </w:r>
      <w:r w:rsidRPr="00E3666A">
        <w:rPr>
          <w:rFonts w:ascii="Arial" w:hAnsi="Arial" w:cs="Arial"/>
          <w:b/>
          <w:bCs/>
          <w:lang w:val="pl-PL"/>
        </w:rPr>
        <w:t>:</w:t>
      </w:r>
    </w:p>
    <w:p w14:paraId="3E7411C6" w14:textId="10D1D2DB" w:rsidR="00D01D05" w:rsidRPr="00E3666A" w:rsidRDefault="008903D0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1. </w:t>
      </w:r>
      <w:r w:rsidR="00D01D05" w:rsidRPr="00E3666A">
        <w:rPr>
          <w:rFonts w:ascii="Arial" w:hAnsi="Arial" w:cs="Arial"/>
          <w:lang w:val="pl-PL"/>
        </w:rPr>
        <w:t>Zamawiający zastrzega sobie prawo do unieważnienia postępowania w całości lub w części na każdym etapie bez podawania przyczyny.</w:t>
      </w:r>
    </w:p>
    <w:p w14:paraId="05DABACA" w14:textId="4B54E622" w:rsidR="00D01D05" w:rsidRPr="00E3666A" w:rsidRDefault="00D01D05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2</w:t>
      </w:r>
      <w:r w:rsidR="00454CD1" w:rsidRPr="00E3666A">
        <w:rPr>
          <w:rFonts w:ascii="Arial" w:hAnsi="Arial" w:cs="Arial"/>
          <w:lang w:val="pl-PL"/>
        </w:rPr>
        <w:t xml:space="preserve">. </w:t>
      </w:r>
      <w:r w:rsidRPr="00E3666A">
        <w:rPr>
          <w:rFonts w:ascii="Arial" w:hAnsi="Arial" w:cs="Arial"/>
          <w:lang w:val="pl-PL"/>
        </w:rPr>
        <w:t xml:space="preserve">Jeżeli Wykonawcy, którego oferta została wybrana uchyli się od zawarcia umowy Zamawiający może wybrać ofertę najkorzystniejszą spośród pozostałych ofert. </w:t>
      </w:r>
    </w:p>
    <w:p w14:paraId="17B6C93F" w14:textId="5330166D" w:rsidR="002142EE" w:rsidRPr="00E3666A" w:rsidRDefault="00562E32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3</w:t>
      </w:r>
      <w:r w:rsidR="004924B6" w:rsidRPr="00E3666A">
        <w:rPr>
          <w:rFonts w:ascii="Arial" w:hAnsi="Arial" w:cs="Arial"/>
          <w:lang w:val="pl-PL"/>
        </w:rPr>
        <w:t xml:space="preserve">. </w:t>
      </w:r>
      <w:r w:rsidR="00566AE3" w:rsidRPr="00E3666A">
        <w:rPr>
          <w:rFonts w:ascii="Arial" w:hAnsi="Arial" w:cs="Arial"/>
          <w:lang w:val="pl-PL"/>
        </w:rPr>
        <w:t>W przypadku pytań prosimy o kontakt:</w:t>
      </w:r>
      <w:r w:rsidR="00AA321C" w:rsidRPr="00E3666A">
        <w:rPr>
          <w:rFonts w:ascii="Arial" w:hAnsi="Arial" w:cs="Arial"/>
          <w:lang w:val="pl-PL"/>
        </w:rPr>
        <w:t xml:space="preserve"> </w:t>
      </w:r>
      <w:r w:rsidR="00FD27FA" w:rsidRPr="00E3666A">
        <w:rPr>
          <w:rFonts w:ascii="Arial" w:hAnsi="Arial" w:cs="Arial"/>
          <w:lang w:val="pl-PL"/>
        </w:rPr>
        <w:t xml:space="preserve">Karol Skrocki – Wicedyrektor szkoły, tel.: 87 520 22 53, e-mail: </w:t>
      </w:r>
      <w:hyperlink r:id="rId10" w:history="1">
        <w:r w:rsidR="00FD27FA" w:rsidRPr="00E3666A">
          <w:rPr>
            <w:rStyle w:val="Hipercze"/>
            <w:rFonts w:ascii="Arial" w:hAnsi="Arial" w:cs="Arial"/>
            <w:lang w:val="pl-PL"/>
          </w:rPr>
          <w:t>kskrocki@zst.olecko.pl</w:t>
        </w:r>
      </w:hyperlink>
      <w:r w:rsidR="00FD27FA" w:rsidRPr="00E3666A">
        <w:rPr>
          <w:rFonts w:ascii="Arial" w:hAnsi="Arial" w:cs="Arial"/>
          <w:lang w:val="pl-PL"/>
        </w:rPr>
        <w:t xml:space="preserve">. </w:t>
      </w:r>
    </w:p>
    <w:p w14:paraId="5A53362D" w14:textId="77777777" w:rsidR="002142EE" w:rsidRPr="00E3666A" w:rsidRDefault="002142EE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p w14:paraId="28FC4820" w14:textId="77777777" w:rsidR="00FD27FA" w:rsidRPr="00E3666A" w:rsidRDefault="00FD27FA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p w14:paraId="33CC9C3A" w14:textId="77777777" w:rsidR="00FD27FA" w:rsidRPr="00E3666A" w:rsidRDefault="00FD27FA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p w14:paraId="55715FEC" w14:textId="6B9406C6" w:rsidR="00274391" w:rsidRPr="00E3666A" w:rsidRDefault="00566AE3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>Z poważaniem</w:t>
      </w:r>
    </w:p>
    <w:p w14:paraId="7D156B31" w14:textId="697B618B" w:rsidR="002142EE" w:rsidRPr="00E3666A" w:rsidRDefault="00AA321C" w:rsidP="00475D70">
      <w:pPr>
        <w:spacing w:after="0" w:line="240" w:lineRule="auto"/>
        <w:jc w:val="both"/>
        <w:rPr>
          <w:rFonts w:ascii="Arial" w:hAnsi="Arial" w:cs="Arial"/>
          <w:b/>
          <w:bCs/>
          <w:lang w:val="pl-PL"/>
        </w:rPr>
      </w:pPr>
      <w:r w:rsidRPr="00E3666A">
        <w:rPr>
          <w:rFonts w:ascii="Arial" w:hAnsi="Arial" w:cs="Arial"/>
          <w:b/>
          <w:bCs/>
          <w:lang w:val="pl-PL"/>
        </w:rPr>
        <w:t>Mariola Bożena Borys</w:t>
      </w:r>
    </w:p>
    <w:p w14:paraId="4E0166A1" w14:textId="512A0376" w:rsidR="002142EE" w:rsidRPr="00AA321C" w:rsidRDefault="00AA321C" w:rsidP="00475D70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E3666A">
        <w:rPr>
          <w:rFonts w:ascii="Arial" w:hAnsi="Arial" w:cs="Arial"/>
          <w:lang w:val="pl-PL"/>
        </w:rPr>
        <w:t xml:space="preserve">Dyrektor </w:t>
      </w:r>
      <w:r w:rsidR="00566AE3" w:rsidRPr="00E3666A">
        <w:rPr>
          <w:rFonts w:ascii="Arial" w:hAnsi="Arial" w:cs="Arial"/>
          <w:lang w:val="pl-PL"/>
        </w:rPr>
        <w:t>Zesp</w:t>
      </w:r>
      <w:r w:rsidRPr="00E3666A">
        <w:rPr>
          <w:rFonts w:ascii="Arial" w:hAnsi="Arial" w:cs="Arial"/>
          <w:lang w:val="pl-PL"/>
        </w:rPr>
        <w:t>ołu S</w:t>
      </w:r>
      <w:r w:rsidR="00566AE3" w:rsidRPr="00E3666A">
        <w:rPr>
          <w:rFonts w:ascii="Arial" w:hAnsi="Arial" w:cs="Arial"/>
          <w:lang w:val="pl-PL"/>
        </w:rPr>
        <w:t>zkół Technicznych w Olecku</w:t>
      </w:r>
    </w:p>
    <w:p w14:paraId="26CB1717" w14:textId="64DB1D70" w:rsidR="002142EE" w:rsidRPr="00AA321C" w:rsidRDefault="002142EE" w:rsidP="00B61EC8">
      <w:pPr>
        <w:spacing w:after="120" w:line="240" w:lineRule="auto"/>
        <w:jc w:val="both"/>
        <w:rPr>
          <w:rFonts w:ascii="Arial" w:hAnsi="Arial" w:cs="Arial"/>
          <w:lang w:val="pl-PL"/>
        </w:rPr>
      </w:pPr>
    </w:p>
    <w:sectPr w:rsidR="002142EE" w:rsidRPr="00AA321C" w:rsidSect="009D5A7C">
      <w:headerReference w:type="default" r:id="rId11"/>
      <w:footerReference w:type="default" r:id="rId12"/>
      <w:pgSz w:w="12240" w:h="15840"/>
      <w:pgMar w:top="1440" w:right="1041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1A372" w14:textId="77777777" w:rsidR="00CA73C0" w:rsidRDefault="00CA73C0" w:rsidP="0045743D">
      <w:pPr>
        <w:spacing w:after="0" w:line="240" w:lineRule="auto"/>
      </w:pPr>
      <w:r>
        <w:separator/>
      </w:r>
    </w:p>
  </w:endnote>
  <w:endnote w:type="continuationSeparator" w:id="0">
    <w:p w14:paraId="0A07DEC9" w14:textId="77777777" w:rsidR="00CA73C0" w:rsidRDefault="00CA73C0" w:rsidP="0045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0D18" w14:textId="77777777" w:rsidR="00427599" w:rsidRPr="00427599" w:rsidRDefault="00427599" w:rsidP="00427599">
    <w:pPr>
      <w:pStyle w:val="Stopka"/>
      <w:pBdr>
        <w:bottom w:val="single" w:sz="6" w:space="1" w:color="auto"/>
      </w:pBdr>
      <w:jc w:val="center"/>
      <w:rPr>
        <w:rFonts w:ascii="Arial" w:hAnsi="Arial" w:cs="Arial"/>
        <w:sz w:val="20"/>
        <w:szCs w:val="20"/>
      </w:rPr>
    </w:pPr>
  </w:p>
  <w:p w14:paraId="7A09D7E7" w14:textId="43A98988" w:rsidR="00427599" w:rsidRPr="00427599" w:rsidRDefault="00427599" w:rsidP="00427599">
    <w:pPr>
      <w:pStyle w:val="Stopka"/>
      <w:jc w:val="center"/>
      <w:rPr>
        <w:rFonts w:ascii="Arial" w:hAnsi="Arial" w:cs="Arial"/>
        <w:sz w:val="20"/>
        <w:szCs w:val="20"/>
        <w:lang w:val="pl-PL"/>
      </w:rPr>
    </w:pPr>
    <w:r w:rsidRPr="00427599">
      <w:rPr>
        <w:rFonts w:ascii="Arial" w:hAnsi="Arial" w:cs="Arial"/>
        <w:sz w:val="20"/>
        <w:szCs w:val="20"/>
        <w:lang w:val="pl-PL"/>
      </w:rPr>
      <w:t xml:space="preserve">Projekt pt. </w:t>
    </w:r>
    <w:r w:rsidRPr="00427599">
      <w:rPr>
        <w:rFonts w:ascii="Arial" w:hAnsi="Arial" w:cs="Arial"/>
        <w:b/>
        <w:bCs/>
        <w:sz w:val="20"/>
        <w:szCs w:val="20"/>
        <w:lang w:val="pl-PL"/>
      </w:rPr>
      <w:t>„Staż, wiedza i umiejętności - drogą do kariery zawodowej”</w:t>
    </w:r>
    <w:r w:rsidRPr="00427599">
      <w:rPr>
        <w:rFonts w:ascii="Arial" w:hAnsi="Arial" w:cs="Arial"/>
        <w:sz w:val="20"/>
        <w:szCs w:val="20"/>
        <w:lang w:val="pl-PL"/>
      </w:rPr>
      <w:t xml:space="preserve"> współfinansowany ze środków Unii Europejskiej w ramach programu Fundusze Europejskie 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70BF0" w14:textId="77777777" w:rsidR="00CA73C0" w:rsidRDefault="00CA73C0" w:rsidP="0045743D">
      <w:pPr>
        <w:spacing w:after="0" w:line="240" w:lineRule="auto"/>
      </w:pPr>
      <w:r>
        <w:separator/>
      </w:r>
    </w:p>
  </w:footnote>
  <w:footnote w:type="continuationSeparator" w:id="0">
    <w:p w14:paraId="7A36DA09" w14:textId="77777777" w:rsidR="00CA73C0" w:rsidRDefault="00CA73C0" w:rsidP="0045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F6FDE" w14:textId="46D910D0" w:rsidR="0045743D" w:rsidRDefault="0045743D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752" behindDoc="1" locked="0" layoutInCell="1" allowOverlap="1" wp14:anchorId="09634C0C" wp14:editId="29273C2D">
          <wp:simplePos x="0" y="0"/>
          <wp:positionH relativeFrom="page">
            <wp:posOffset>1463040</wp:posOffset>
          </wp:positionH>
          <wp:positionV relativeFrom="paragraph">
            <wp:posOffset>-367030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991487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5707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5B94AC3"/>
    <w:multiLevelType w:val="multilevel"/>
    <w:tmpl w:val="C3D2D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DB7215"/>
    <w:multiLevelType w:val="multilevel"/>
    <w:tmpl w:val="C074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582163"/>
    <w:multiLevelType w:val="multilevel"/>
    <w:tmpl w:val="F52A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C44DED"/>
    <w:multiLevelType w:val="multilevel"/>
    <w:tmpl w:val="86F0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9C4B3E"/>
    <w:multiLevelType w:val="multilevel"/>
    <w:tmpl w:val="AFD04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596FBC"/>
    <w:multiLevelType w:val="multilevel"/>
    <w:tmpl w:val="AC90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85705E"/>
    <w:multiLevelType w:val="multilevel"/>
    <w:tmpl w:val="279A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E31ED"/>
    <w:multiLevelType w:val="multilevel"/>
    <w:tmpl w:val="F7F0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D2478"/>
    <w:multiLevelType w:val="multilevel"/>
    <w:tmpl w:val="77847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3715FE"/>
    <w:multiLevelType w:val="multilevel"/>
    <w:tmpl w:val="D6F6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E9399A"/>
    <w:multiLevelType w:val="multilevel"/>
    <w:tmpl w:val="1D80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4700455">
    <w:abstractNumId w:val="8"/>
  </w:num>
  <w:num w:numId="2" w16cid:durableId="1080298095">
    <w:abstractNumId w:val="6"/>
  </w:num>
  <w:num w:numId="3" w16cid:durableId="29114711">
    <w:abstractNumId w:val="5"/>
  </w:num>
  <w:num w:numId="4" w16cid:durableId="1658607537">
    <w:abstractNumId w:val="4"/>
  </w:num>
  <w:num w:numId="5" w16cid:durableId="1124885785">
    <w:abstractNumId w:val="7"/>
  </w:num>
  <w:num w:numId="6" w16cid:durableId="887912347">
    <w:abstractNumId w:val="3"/>
  </w:num>
  <w:num w:numId="7" w16cid:durableId="532612951">
    <w:abstractNumId w:val="2"/>
  </w:num>
  <w:num w:numId="8" w16cid:durableId="99490235">
    <w:abstractNumId w:val="1"/>
  </w:num>
  <w:num w:numId="9" w16cid:durableId="2137210572">
    <w:abstractNumId w:val="0"/>
  </w:num>
  <w:num w:numId="10" w16cid:durableId="66155387">
    <w:abstractNumId w:val="9"/>
  </w:num>
  <w:num w:numId="11" w16cid:durableId="2086874506">
    <w:abstractNumId w:val="18"/>
  </w:num>
  <w:num w:numId="12" w16cid:durableId="602880769">
    <w:abstractNumId w:val="13"/>
  </w:num>
  <w:num w:numId="13" w16cid:durableId="1586189232">
    <w:abstractNumId w:val="15"/>
  </w:num>
  <w:num w:numId="14" w16cid:durableId="1759329913">
    <w:abstractNumId w:val="11"/>
  </w:num>
  <w:num w:numId="15" w16cid:durableId="1078865621">
    <w:abstractNumId w:val="17"/>
  </w:num>
  <w:num w:numId="16" w16cid:durableId="399449844">
    <w:abstractNumId w:val="14"/>
  </w:num>
  <w:num w:numId="17" w16cid:durableId="116677647">
    <w:abstractNumId w:val="16"/>
  </w:num>
  <w:num w:numId="18" w16cid:durableId="671756453">
    <w:abstractNumId w:val="12"/>
  </w:num>
  <w:num w:numId="19" w16cid:durableId="686952018">
    <w:abstractNumId w:val="19"/>
  </w:num>
  <w:num w:numId="20" w16cid:durableId="2162106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2192"/>
    <w:rsid w:val="0006063C"/>
    <w:rsid w:val="00111E97"/>
    <w:rsid w:val="0015074B"/>
    <w:rsid w:val="001C4C77"/>
    <w:rsid w:val="002142EE"/>
    <w:rsid w:val="00214F1B"/>
    <w:rsid w:val="00231642"/>
    <w:rsid w:val="00250DED"/>
    <w:rsid w:val="00274391"/>
    <w:rsid w:val="00282AE8"/>
    <w:rsid w:val="0029639D"/>
    <w:rsid w:val="002969EF"/>
    <w:rsid w:val="002C08A1"/>
    <w:rsid w:val="002F0922"/>
    <w:rsid w:val="002F61B1"/>
    <w:rsid w:val="00300E64"/>
    <w:rsid w:val="00324990"/>
    <w:rsid w:val="00326F90"/>
    <w:rsid w:val="003309D1"/>
    <w:rsid w:val="003427F7"/>
    <w:rsid w:val="00366C19"/>
    <w:rsid w:val="00382C20"/>
    <w:rsid w:val="0040626D"/>
    <w:rsid w:val="00427599"/>
    <w:rsid w:val="00431A40"/>
    <w:rsid w:val="00454CD1"/>
    <w:rsid w:val="0045743D"/>
    <w:rsid w:val="00465C05"/>
    <w:rsid w:val="00475D70"/>
    <w:rsid w:val="00485413"/>
    <w:rsid w:val="004924B6"/>
    <w:rsid w:val="004E0070"/>
    <w:rsid w:val="00507521"/>
    <w:rsid w:val="00533114"/>
    <w:rsid w:val="00541AC2"/>
    <w:rsid w:val="00562E32"/>
    <w:rsid w:val="00566AE3"/>
    <w:rsid w:val="00584158"/>
    <w:rsid w:val="005B18F1"/>
    <w:rsid w:val="005F3A2E"/>
    <w:rsid w:val="006012DF"/>
    <w:rsid w:val="006374AE"/>
    <w:rsid w:val="00642458"/>
    <w:rsid w:val="00685BCB"/>
    <w:rsid w:val="00697741"/>
    <w:rsid w:val="006E39F9"/>
    <w:rsid w:val="00701D4B"/>
    <w:rsid w:val="007470E6"/>
    <w:rsid w:val="0077400E"/>
    <w:rsid w:val="007975D7"/>
    <w:rsid w:val="007D62A6"/>
    <w:rsid w:val="007F11F6"/>
    <w:rsid w:val="007F4102"/>
    <w:rsid w:val="00806DFF"/>
    <w:rsid w:val="0088262A"/>
    <w:rsid w:val="008903D0"/>
    <w:rsid w:val="008A3C5A"/>
    <w:rsid w:val="008E0235"/>
    <w:rsid w:val="008F081B"/>
    <w:rsid w:val="00903C3C"/>
    <w:rsid w:val="009A55B3"/>
    <w:rsid w:val="009D5A7C"/>
    <w:rsid w:val="00A67469"/>
    <w:rsid w:val="00A74349"/>
    <w:rsid w:val="00A868D1"/>
    <w:rsid w:val="00AA1D8D"/>
    <w:rsid w:val="00AA321C"/>
    <w:rsid w:val="00AE7E79"/>
    <w:rsid w:val="00B13CE9"/>
    <w:rsid w:val="00B47730"/>
    <w:rsid w:val="00B61EC8"/>
    <w:rsid w:val="00B84908"/>
    <w:rsid w:val="00C25E47"/>
    <w:rsid w:val="00C41A3F"/>
    <w:rsid w:val="00C848FE"/>
    <w:rsid w:val="00CA73C0"/>
    <w:rsid w:val="00CB0664"/>
    <w:rsid w:val="00CD0000"/>
    <w:rsid w:val="00D01D05"/>
    <w:rsid w:val="00D93782"/>
    <w:rsid w:val="00DB10D1"/>
    <w:rsid w:val="00DB7899"/>
    <w:rsid w:val="00DC40BA"/>
    <w:rsid w:val="00DC6F96"/>
    <w:rsid w:val="00DD1235"/>
    <w:rsid w:val="00DE3A56"/>
    <w:rsid w:val="00E3666A"/>
    <w:rsid w:val="00EA2FEF"/>
    <w:rsid w:val="00ED3DBD"/>
    <w:rsid w:val="00ED73F8"/>
    <w:rsid w:val="00FB183E"/>
    <w:rsid w:val="00FC693F"/>
    <w:rsid w:val="00FD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062061"/>
  <w14:defaultImageDpi w14:val="330"/>
  <w15:docId w15:val="{9CBEE87B-0250-4EA3-A3ED-C7F2CF76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C25E4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5E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t@zst.olec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skrocki@zst.oleck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t@zst.oleck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434E6E-3492-4331-9478-435FD3E1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725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Halina Bogdanska</cp:lastModifiedBy>
  <cp:revision>9</cp:revision>
  <dcterms:created xsi:type="dcterms:W3CDTF">2026-01-18T20:41:00Z</dcterms:created>
  <dcterms:modified xsi:type="dcterms:W3CDTF">2026-01-19T21:09:00Z</dcterms:modified>
  <cp:category/>
</cp:coreProperties>
</file>